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9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陈印磊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02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骨与关节痹痿病学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